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Carta de Intenção do Mentor</w:t>
      </w:r>
    </w:p>
    <w:p>
      <w:r>
        <w:t>Esta carta é um compromisso pessoal. Um lembrete do seu propósito como mentor(a) e da transformação que deseja promover.</w:t>
      </w:r>
    </w:p>
    <w:p>
      <w:pPr/>
      <w:r>
        <w:t>Data: ____ / ____ / ______</w:t>
      </w:r>
    </w:p>
    <w:p>
      <w:pPr/>
      <w:r>
        <w:t>Nome do(a) mentor(a): ___________________________________________</w:t>
      </w:r>
    </w:p>
    <w:p>
      <w:r>
        <w:br/>
        <w:t>1. Por que escolhi ser mentor(a)?</w:t>
      </w:r>
    </w:p>
    <w:p>
      <w:r>
        <w:br/>
        <w:br/>
        <w:br/>
        <w:br/>
      </w:r>
    </w:p>
    <w:p>
      <w:r>
        <w:t>2. Que tipo de mentor desejo ser?</w:t>
      </w:r>
    </w:p>
    <w:p>
      <w:r>
        <w:br/>
        <w:br/>
        <w:br/>
        <w:br/>
      </w:r>
    </w:p>
    <w:p>
      <w:r>
        <w:t>3. Como quero contribuir com o crescimento de outros?</w:t>
      </w:r>
    </w:p>
    <w:p>
      <w:r>
        <w:br/>
        <w:br/>
        <w:br/>
        <w:br/>
      </w:r>
    </w:p>
    <w:p>
      <w:r>
        <w:t>4. Quais compromissos assumo comigo mesmo(a) e com meus mentorados?</w:t>
      </w:r>
    </w:p>
    <w:p>
      <w:r>
        <w:br/>
        <w:br/>
        <w:br/>
        <w:br/>
        <w:br/>
        <w:br/>
      </w:r>
    </w:p>
    <w:p>
      <w:pPr/>
      <w:r>
        <w:t>Assinatura: ___________________________________________</w:t>
      </w:r>
    </w:p>
    <w:p>
      <w:r>
        <w:br/>
        <w:t>Guarde esta carta como símbolo do seu propósito. Volte a ela sempre que quiser se reconectar com sua missão como mentor(a).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